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2D" w:rsidRDefault="00454D2D" w:rsidP="00454D2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  <w:bookmarkStart w:id="0" w:name="AE_ANNEXE_SECURITE"/>
    </w:p>
    <w:bookmarkEnd w:id="0"/>
    <w:p w:rsidR="00F2749E" w:rsidRPr="00647CD0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  <w:color w:val="00B050"/>
          <w:sz w:val="36"/>
          <w:szCs w:val="36"/>
        </w:rPr>
      </w:pP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begin"/>
      </w:r>
      <w:r w:rsidRPr="00647CD0">
        <w:rPr>
          <w:rFonts w:ascii="Arial" w:hAnsi="Arial" w:cs="Arial"/>
          <w:b/>
          <w:color w:val="00B050"/>
          <w:sz w:val="36"/>
          <w:szCs w:val="36"/>
        </w:rPr>
        <w:instrText xml:space="preserve"> FILLIN  "Taper ANNEXE N°..."  \* MERGEFORMAT </w:instrText>
      </w: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separate"/>
      </w:r>
      <w:r w:rsidRPr="00647CD0">
        <w:rPr>
          <w:rFonts w:ascii="Arial" w:hAnsi="Arial" w:cs="Arial"/>
          <w:b/>
          <w:color w:val="00B050"/>
          <w:sz w:val="36"/>
          <w:szCs w:val="36"/>
        </w:rPr>
        <w:t xml:space="preserve">ANNEXE </w:t>
      </w:r>
      <w:r w:rsidR="00647CD0" w:rsidRPr="00647CD0">
        <w:rPr>
          <w:rFonts w:ascii="Arial" w:hAnsi="Arial" w:cs="Arial"/>
          <w:b/>
          <w:color w:val="00B050"/>
          <w:sz w:val="36"/>
          <w:szCs w:val="36"/>
        </w:rPr>
        <w:t>2</w:t>
      </w: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end"/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  <w:r w:rsidRPr="00F2749E">
        <w:rPr>
          <w:rFonts w:ascii="Arial" w:hAnsi="Arial" w:cs="Arial"/>
          <w:b/>
        </w:rPr>
        <w:t>A l’ACTE D’ENGAGEMENT</w:t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>DAF_2024_001384</w:t>
      </w: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>relatif au nettoyage des</w:t>
      </w:r>
      <w:r w:rsidR="00555F3B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locaux communs, d’hébergement </w:t>
      </w: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>et vitrerie au profit des formations bénéficiaires soutenues par le GS</w:t>
      </w:r>
      <w:r w:rsidR="002E73FD">
        <w:rPr>
          <w:rFonts w:ascii="Arial" w:eastAsia="Calibri" w:hAnsi="Arial" w:cs="Arial"/>
          <w:b/>
          <w:color w:val="000000"/>
          <w:szCs w:val="22"/>
          <w:lang w:eastAsia="en-US"/>
        </w:rPr>
        <w:t>C</w:t>
      </w: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de LILLE pour le</w:t>
      </w:r>
      <w:r w:rsidR="00555F3B">
        <w:rPr>
          <w:rFonts w:ascii="Arial" w:eastAsia="Calibri" w:hAnsi="Arial" w:cs="Arial"/>
          <w:b/>
          <w:color w:val="000000"/>
          <w:szCs w:val="22"/>
          <w:lang w:eastAsia="en-US"/>
        </w:rPr>
        <w:t>s</w:t>
      </w: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site</w:t>
      </w:r>
      <w:r w:rsidR="00555F3B">
        <w:rPr>
          <w:rFonts w:ascii="Arial" w:eastAsia="Calibri" w:hAnsi="Arial" w:cs="Arial"/>
          <w:b/>
          <w:color w:val="000000"/>
          <w:szCs w:val="22"/>
          <w:lang w:eastAsia="en-US"/>
        </w:rPr>
        <w:t>s</w:t>
      </w:r>
    </w:p>
    <w:p w:rsidR="002F2A5A" w:rsidRDefault="00555F3B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du</w:t>
      </w:r>
      <w:r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QUARTIER KLEBER et du QUARTIER BOUFFLERS LILLE</w:t>
      </w:r>
    </w:p>
    <w:p w:rsidR="00555F3B" w:rsidRPr="002F2A5A" w:rsidRDefault="00555F3B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>
        <w:rPr>
          <w:rFonts w:ascii="Arial" w:eastAsia="Calibri" w:hAnsi="Arial" w:cs="Arial"/>
          <w:b/>
          <w:color w:val="000000"/>
          <w:szCs w:val="22"/>
          <w:lang w:eastAsia="en-US"/>
        </w:rPr>
        <w:t>(CONTRAT SENSIBLE)</w:t>
      </w: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LOT </w:t>
      </w:r>
      <w:r w:rsidR="00555F3B">
        <w:rPr>
          <w:rFonts w:ascii="Arial" w:eastAsia="Calibri" w:hAnsi="Arial" w:cs="Arial"/>
          <w:b/>
          <w:color w:val="000000"/>
          <w:szCs w:val="22"/>
          <w:lang w:eastAsia="en-US"/>
        </w:rPr>
        <w:t>6</w:t>
      </w:r>
      <w:bookmarkStart w:id="1" w:name="_GoBack"/>
      <w:bookmarkEnd w:id="1"/>
    </w:p>
    <w:p w:rsidR="00853792" w:rsidRPr="00386B58" w:rsidRDefault="00853792" w:rsidP="000B1CC4">
      <w:pPr>
        <w:ind w:left="-142"/>
        <w:jc w:val="center"/>
        <w:rPr>
          <w:sz w:val="32"/>
          <w:szCs w:val="32"/>
        </w:rPr>
      </w:pPr>
    </w:p>
    <w:p w:rsidR="00853792" w:rsidRDefault="00853792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  <w:r w:rsidRPr="00386B58">
        <w:rPr>
          <w:rFonts w:ascii="Arial" w:hAnsi="Arial" w:cs="Arial"/>
          <w:b/>
          <w:sz w:val="36"/>
          <w:u w:val="single"/>
        </w:rPr>
        <w:t>Attestation de sécurité</w:t>
      </w:r>
    </w:p>
    <w:p w:rsidR="00454D2D" w:rsidRDefault="00454D2D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</w:p>
    <w:p w:rsidR="00454D2D" w:rsidRPr="00386B58" w:rsidRDefault="00454D2D" w:rsidP="000B1CC4">
      <w:pPr>
        <w:ind w:left="-142"/>
        <w:jc w:val="center"/>
        <w:rPr>
          <w:rFonts w:ascii="Arial" w:hAnsi="Arial" w:cs="Arial"/>
          <w:b/>
          <w:u w:val="single"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tabs>
          <w:tab w:val="left" w:leader="dot" w:pos="10206"/>
        </w:tabs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 xml:space="preserve">Je soussigné </w:t>
      </w:r>
      <w:r w:rsidRPr="00386B58"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Pr="00386B58">
        <w:rPr>
          <w:rFonts w:ascii="Arial" w:hAnsi="Arial" w:cs="Arial"/>
        </w:rPr>
        <w:t xml:space="preserve">reconnais : 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avoir pris connaissance des articles 413-9 à 413-12 du code pénal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ne pas détenir ou avoir à connaître les informations couvertes par le secret de la défense nationale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avoir pris connaissance des article</w:t>
      </w:r>
      <w:r w:rsidR="00454D2D">
        <w:rPr>
          <w:rFonts w:ascii="Arial" w:hAnsi="Arial" w:cs="Arial"/>
        </w:rPr>
        <w:t>s 413-9 à 413-12 du code pénal,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qu’ils n’ont pas, sous peine de poursuite pénale, à connaître ou détenir des informations couvertes par le secret de la défense nationale.</w:t>
      </w:r>
    </w:p>
    <w:p w:rsidR="00853792" w:rsidRPr="00386B58" w:rsidRDefault="00853792" w:rsidP="000B1CC4">
      <w:pPr>
        <w:spacing w:before="200"/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Default="00853792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Pr="00386B58" w:rsidRDefault="00454D2D" w:rsidP="000B1CC4">
      <w:pPr>
        <w:ind w:left="-142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672"/>
      </w:tblGrid>
      <w:tr w:rsidR="00853792" w:rsidRPr="00386B58" w:rsidTr="003E3F05">
        <w:trPr>
          <w:trHeight w:val="925"/>
        </w:trPr>
        <w:tc>
          <w:tcPr>
            <w:tcW w:w="4672" w:type="dxa"/>
            <w:vAlign w:val="center"/>
          </w:tcPr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386B58">
              <w:rPr>
                <w:rFonts w:ascii="Arial" w:hAnsi="Arial" w:cs="Arial"/>
                <w:b/>
              </w:rPr>
              <w:t>SIGNATURE DU</w:t>
            </w:r>
          </w:p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</w:rPr>
            </w:pPr>
            <w:r w:rsidRPr="00386B58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853792" w:rsidRPr="00386B58" w:rsidTr="003E3F05">
        <w:trPr>
          <w:trHeight w:val="2326"/>
        </w:trPr>
        <w:tc>
          <w:tcPr>
            <w:tcW w:w="4672" w:type="dxa"/>
          </w:tcPr>
          <w:p w:rsidR="00853792" w:rsidRPr="00386B58" w:rsidRDefault="00853792" w:rsidP="000B1CC4">
            <w:pPr>
              <w:ind w:left="-142"/>
            </w:pPr>
          </w:p>
        </w:tc>
      </w:tr>
    </w:tbl>
    <w:p w:rsidR="00853792" w:rsidRDefault="00853792" w:rsidP="000B1CC4">
      <w:pPr>
        <w:ind w:left="-142"/>
        <w:jc w:val="center"/>
        <w:rPr>
          <w:rFonts w:ascii="Arial" w:hAnsi="Arial" w:cs="Arial"/>
          <w:b/>
          <w:bCs/>
          <w:szCs w:val="22"/>
        </w:rPr>
      </w:pPr>
    </w:p>
    <w:p w:rsidR="00853792" w:rsidRDefault="00853792" w:rsidP="000B1CC4">
      <w:pPr>
        <w:ind w:left="-142"/>
        <w:rPr>
          <w:sz w:val="32"/>
          <w:szCs w:val="32"/>
        </w:rPr>
      </w:pPr>
    </w:p>
    <w:sectPr w:rsidR="00853792" w:rsidSect="00454D2D">
      <w:headerReference w:type="even" r:id="rId8"/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7" w:h="16840" w:code="9"/>
      <w:pgMar w:top="0" w:right="907" w:bottom="426" w:left="907" w:header="425" w:footer="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353" w:rsidRDefault="00014353">
      <w:r>
        <w:separator/>
      </w:r>
    </w:p>
  </w:endnote>
  <w:endnote w:type="continuationSeparator" w:id="0">
    <w:p w:rsidR="00014353" w:rsidRDefault="0001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353" w:rsidRDefault="00014353">
      <w:r>
        <w:separator/>
      </w:r>
    </w:p>
  </w:footnote>
  <w:footnote w:type="continuationSeparator" w:id="0">
    <w:p w:rsidR="00014353" w:rsidRDefault="00014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F1058D">
      <w:trPr>
        <w:jc w:val="center"/>
      </w:trPr>
      <w:tc>
        <w:tcPr>
          <w:tcW w:w="2067" w:type="dxa"/>
        </w:tcPr>
        <w:p w:rsidR="00F1058D" w:rsidRDefault="00F1058D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F1058D" w:rsidRDefault="00F1058D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F1058D" w:rsidRDefault="00F1058D">
          <w:pPr>
            <w:jc w:val="right"/>
            <w:rPr>
              <w:bCs/>
              <w:sz w:val="20"/>
              <w:lang w:val="en-GB"/>
            </w:rPr>
          </w:pPr>
        </w:p>
      </w:tc>
    </w:tr>
  </w:tbl>
  <w:p w:rsidR="00F1058D" w:rsidRDefault="00F1058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Default="00F1058D" w:rsidP="00E54840">
    <w:pPr>
      <w:jc w:val="right"/>
      <w:rPr>
        <w:b/>
        <w:bCs/>
      </w:rPr>
    </w:pPr>
  </w:p>
  <w:p w:rsidR="00F1058D" w:rsidRPr="0006165B" w:rsidRDefault="00F1058D" w:rsidP="00E54840">
    <w:pPr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Pr="00EB7A26" w:rsidRDefault="00F1058D" w:rsidP="00E54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7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8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9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4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5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D4363"/>
    <w:multiLevelType w:val="hybridMultilevel"/>
    <w:tmpl w:val="E83CF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767C26"/>
    <w:multiLevelType w:val="hybridMultilevel"/>
    <w:tmpl w:val="1F56A0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1620"/>
        </w:tabs>
        <w:ind w:left="-11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953"/>
        </w:tabs>
        <w:ind w:left="9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4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15"/>
  </w:num>
  <w:num w:numId="7">
    <w:abstractNumId w:val="22"/>
  </w:num>
  <w:num w:numId="8">
    <w:abstractNumId w:val="17"/>
  </w:num>
  <w:num w:numId="9">
    <w:abstractNumId w:val="10"/>
  </w:num>
  <w:num w:numId="10">
    <w:abstractNumId w:val="36"/>
  </w:num>
  <w:num w:numId="11">
    <w:abstractNumId w:val="43"/>
  </w:num>
  <w:num w:numId="12">
    <w:abstractNumId w:val="8"/>
  </w:num>
  <w:num w:numId="13">
    <w:abstractNumId w:val="32"/>
  </w:num>
  <w:num w:numId="14">
    <w:abstractNumId w:val="30"/>
  </w:num>
  <w:num w:numId="15">
    <w:abstractNumId w:val="44"/>
  </w:num>
  <w:num w:numId="16">
    <w:abstractNumId w:val="49"/>
  </w:num>
  <w:num w:numId="17">
    <w:abstractNumId w:val="5"/>
  </w:num>
  <w:num w:numId="18">
    <w:abstractNumId w:val="35"/>
  </w:num>
  <w:num w:numId="19">
    <w:abstractNumId w:val="31"/>
  </w:num>
  <w:num w:numId="20">
    <w:abstractNumId w:val="16"/>
  </w:num>
  <w:num w:numId="21">
    <w:abstractNumId w:val="19"/>
  </w:num>
  <w:num w:numId="22">
    <w:abstractNumId w:val="11"/>
  </w:num>
  <w:num w:numId="23">
    <w:abstractNumId w:val="33"/>
  </w:num>
  <w:num w:numId="24">
    <w:abstractNumId w:val="7"/>
  </w:num>
  <w:num w:numId="25">
    <w:abstractNumId w:val="18"/>
  </w:num>
  <w:num w:numId="26">
    <w:abstractNumId w:val="29"/>
  </w:num>
  <w:num w:numId="27">
    <w:abstractNumId w:val="34"/>
  </w:num>
  <w:num w:numId="28">
    <w:abstractNumId w:val="20"/>
  </w:num>
  <w:num w:numId="29">
    <w:abstractNumId w:val="25"/>
  </w:num>
  <w:num w:numId="30">
    <w:abstractNumId w:val="45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7"/>
  </w:num>
  <w:num w:numId="34">
    <w:abstractNumId w:val="48"/>
  </w:num>
  <w:num w:numId="35">
    <w:abstractNumId w:val="42"/>
  </w:num>
  <w:num w:numId="36">
    <w:abstractNumId w:val="28"/>
  </w:num>
  <w:num w:numId="37">
    <w:abstractNumId w:val="9"/>
  </w:num>
  <w:num w:numId="38">
    <w:abstractNumId w:val="38"/>
  </w:num>
  <w:num w:numId="39">
    <w:abstractNumId w:val="0"/>
  </w:num>
  <w:num w:numId="40">
    <w:abstractNumId w:val="14"/>
  </w:num>
  <w:num w:numId="41">
    <w:abstractNumId w:val="12"/>
  </w:num>
  <w:num w:numId="42">
    <w:abstractNumId w:val="24"/>
  </w:num>
  <w:num w:numId="43">
    <w:abstractNumId w:val="2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50"/>
  </w:num>
  <w:num w:numId="50">
    <w:abstractNumId w:val="6"/>
  </w:num>
  <w:num w:numId="51">
    <w:abstractNumId w:val="40"/>
  </w:num>
  <w:num w:numId="52">
    <w:abstractNumId w:val="47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</w:num>
  <w:num w:numId="55">
    <w:abstractNumId w:val="43"/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353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5A0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BB6"/>
    <w:rsid w:val="00044FF4"/>
    <w:rsid w:val="000450FF"/>
    <w:rsid w:val="00045187"/>
    <w:rsid w:val="00045251"/>
    <w:rsid w:val="000452E6"/>
    <w:rsid w:val="000458EB"/>
    <w:rsid w:val="00045A8B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1CC4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50B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A24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D82"/>
    <w:rsid w:val="000F5FD6"/>
    <w:rsid w:val="000F62D5"/>
    <w:rsid w:val="000F66AD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776"/>
    <w:rsid w:val="0010485B"/>
    <w:rsid w:val="001052FE"/>
    <w:rsid w:val="00105B44"/>
    <w:rsid w:val="00106C78"/>
    <w:rsid w:val="00106EDB"/>
    <w:rsid w:val="00106F7E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F57"/>
    <w:rsid w:val="0012407D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4E5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23C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096"/>
    <w:rsid w:val="001703B1"/>
    <w:rsid w:val="00170823"/>
    <w:rsid w:val="00170875"/>
    <w:rsid w:val="00170D32"/>
    <w:rsid w:val="001715BF"/>
    <w:rsid w:val="0017181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4EA"/>
    <w:rsid w:val="00191641"/>
    <w:rsid w:val="00191876"/>
    <w:rsid w:val="00191C87"/>
    <w:rsid w:val="00191CE8"/>
    <w:rsid w:val="00191F9F"/>
    <w:rsid w:val="001922DC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581"/>
    <w:rsid w:val="002817AC"/>
    <w:rsid w:val="002819F4"/>
    <w:rsid w:val="00281C52"/>
    <w:rsid w:val="00281EBD"/>
    <w:rsid w:val="002829E3"/>
    <w:rsid w:val="00282F43"/>
    <w:rsid w:val="00283156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73A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3FD"/>
    <w:rsid w:val="002E778B"/>
    <w:rsid w:val="002E787F"/>
    <w:rsid w:val="002E7CCE"/>
    <w:rsid w:val="002F08EB"/>
    <w:rsid w:val="002F0AEB"/>
    <w:rsid w:val="002F0B20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A5A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8ED"/>
    <w:rsid w:val="00306251"/>
    <w:rsid w:val="00306313"/>
    <w:rsid w:val="003068CD"/>
    <w:rsid w:val="00306A8F"/>
    <w:rsid w:val="00307BB2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43"/>
    <w:rsid w:val="0035023A"/>
    <w:rsid w:val="003503D0"/>
    <w:rsid w:val="00350579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F7C"/>
    <w:rsid w:val="00365283"/>
    <w:rsid w:val="003652DB"/>
    <w:rsid w:val="003653E8"/>
    <w:rsid w:val="00365725"/>
    <w:rsid w:val="00365E2B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6BD6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6F30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4C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10182"/>
    <w:rsid w:val="004112DB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39D"/>
    <w:rsid w:val="00447590"/>
    <w:rsid w:val="0044791D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4D2D"/>
    <w:rsid w:val="004566A1"/>
    <w:rsid w:val="00456EF4"/>
    <w:rsid w:val="004570BB"/>
    <w:rsid w:val="00457151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4EC3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FFB"/>
    <w:rsid w:val="005555B4"/>
    <w:rsid w:val="00555814"/>
    <w:rsid w:val="00555E4F"/>
    <w:rsid w:val="00555F3B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F36"/>
    <w:rsid w:val="005B5271"/>
    <w:rsid w:val="005B5419"/>
    <w:rsid w:val="005B61BE"/>
    <w:rsid w:val="005B6965"/>
    <w:rsid w:val="005B709C"/>
    <w:rsid w:val="005B7108"/>
    <w:rsid w:val="005B72E1"/>
    <w:rsid w:val="005B75A2"/>
    <w:rsid w:val="005B77A0"/>
    <w:rsid w:val="005B7982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376"/>
    <w:rsid w:val="00622C05"/>
    <w:rsid w:val="006238D7"/>
    <w:rsid w:val="00623A1A"/>
    <w:rsid w:val="00623A45"/>
    <w:rsid w:val="00623DE3"/>
    <w:rsid w:val="0062438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47CD0"/>
    <w:rsid w:val="006504BA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E54"/>
    <w:rsid w:val="006C5F8A"/>
    <w:rsid w:val="006C64B6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35AD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8D4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3587"/>
    <w:rsid w:val="00743966"/>
    <w:rsid w:val="00743C17"/>
    <w:rsid w:val="00743EB5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828"/>
    <w:rsid w:val="00784B66"/>
    <w:rsid w:val="00784BD3"/>
    <w:rsid w:val="00785176"/>
    <w:rsid w:val="00785ABA"/>
    <w:rsid w:val="0078621F"/>
    <w:rsid w:val="00786448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378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D0675"/>
    <w:rsid w:val="007D0711"/>
    <w:rsid w:val="007D18E3"/>
    <w:rsid w:val="007D1977"/>
    <w:rsid w:val="007D1F22"/>
    <w:rsid w:val="007D205A"/>
    <w:rsid w:val="007D215A"/>
    <w:rsid w:val="007D301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E39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DC"/>
    <w:rsid w:val="00811CAA"/>
    <w:rsid w:val="00811FDC"/>
    <w:rsid w:val="0081200D"/>
    <w:rsid w:val="0081291F"/>
    <w:rsid w:val="00812976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941"/>
    <w:rsid w:val="00816D45"/>
    <w:rsid w:val="008170C6"/>
    <w:rsid w:val="008174D6"/>
    <w:rsid w:val="008176F3"/>
    <w:rsid w:val="00817841"/>
    <w:rsid w:val="00817966"/>
    <w:rsid w:val="00817BA8"/>
    <w:rsid w:val="00817CCA"/>
    <w:rsid w:val="00820480"/>
    <w:rsid w:val="00820C8D"/>
    <w:rsid w:val="00820FC3"/>
    <w:rsid w:val="0082129C"/>
    <w:rsid w:val="00821534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B47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545F"/>
    <w:rsid w:val="008959AD"/>
    <w:rsid w:val="00895A68"/>
    <w:rsid w:val="008975E6"/>
    <w:rsid w:val="008977C9"/>
    <w:rsid w:val="00897D8F"/>
    <w:rsid w:val="008A093C"/>
    <w:rsid w:val="008A0B45"/>
    <w:rsid w:val="008A132A"/>
    <w:rsid w:val="008A178E"/>
    <w:rsid w:val="008A284B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DD5"/>
    <w:rsid w:val="008B332F"/>
    <w:rsid w:val="008B3799"/>
    <w:rsid w:val="008B3A61"/>
    <w:rsid w:val="008B3BD1"/>
    <w:rsid w:val="008B3D39"/>
    <w:rsid w:val="008B45D0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B9"/>
    <w:rsid w:val="00921AD5"/>
    <w:rsid w:val="00921B9E"/>
    <w:rsid w:val="00922197"/>
    <w:rsid w:val="00922690"/>
    <w:rsid w:val="009228C4"/>
    <w:rsid w:val="00923012"/>
    <w:rsid w:val="009230BA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B8E"/>
    <w:rsid w:val="009277A9"/>
    <w:rsid w:val="00930208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35"/>
    <w:rsid w:val="00954E78"/>
    <w:rsid w:val="00955111"/>
    <w:rsid w:val="00955AB6"/>
    <w:rsid w:val="00956122"/>
    <w:rsid w:val="009567D2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2074"/>
    <w:rsid w:val="009728C4"/>
    <w:rsid w:val="00972FF4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C93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C80"/>
    <w:rsid w:val="009A7326"/>
    <w:rsid w:val="009A7365"/>
    <w:rsid w:val="009A74EB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202AE"/>
    <w:rsid w:val="00A21744"/>
    <w:rsid w:val="00A218E7"/>
    <w:rsid w:val="00A23088"/>
    <w:rsid w:val="00A2323B"/>
    <w:rsid w:val="00A23801"/>
    <w:rsid w:val="00A23938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27"/>
    <w:rsid w:val="00AA37CE"/>
    <w:rsid w:val="00AA3F6C"/>
    <w:rsid w:val="00AA4511"/>
    <w:rsid w:val="00AA4767"/>
    <w:rsid w:val="00AA574E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126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934"/>
    <w:rsid w:val="00AE1B86"/>
    <w:rsid w:val="00AE1D8A"/>
    <w:rsid w:val="00AE1DEA"/>
    <w:rsid w:val="00AE31B3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958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48E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380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DC0"/>
    <w:rsid w:val="00BD7E0A"/>
    <w:rsid w:val="00BD7FC8"/>
    <w:rsid w:val="00BE02AA"/>
    <w:rsid w:val="00BE0317"/>
    <w:rsid w:val="00BE138E"/>
    <w:rsid w:val="00BE1604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167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5DEA"/>
    <w:rsid w:val="00C56738"/>
    <w:rsid w:val="00C567CE"/>
    <w:rsid w:val="00C56C1D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D56"/>
    <w:rsid w:val="00C74DAE"/>
    <w:rsid w:val="00C74FF2"/>
    <w:rsid w:val="00C750EF"/>
    <w:rsid w:val="00C750FF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C3"/>
    <w:rsid w:val="00D1770B"/>
    <w:rsid w:val="00D20C39"/>
    <w:rsid w:val="00D20F3A"/>
    <w:rsid w:val="00D2110F"/>
    <w:rsid w:val="00D21402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AF"/>
    <w:rsid w:val="00E27AC0"/>
    <w:rsid w:val="00E27B02"/>
    <w:rsid w:val="00E27D1F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64"/>
    <w:rsid w:val="00E45B83"/>
    <w:rsid w:val="00E45BDA"/>
    <w:rsid w:val="00E464C8"/>
    <w:rsid w:val="00E466C5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BE9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4A99"/>
    <w:rsid w:val="00EB4AC0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A35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2F7C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F00445"/>
    <w:rsid w:val="00F00A9E"/>
    <w:rsid w:val="00F00C88"/>
    <w:rsid w:val="00F00F4D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58D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49E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7E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A7D6A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48B3"/>
    <w:rsid w:val="00FD4D14"/>
    <w:rsid w:val="00FD560B"/>
    <w:rsid w:val="00FD583C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EADE5"/>
  <w15:docId w15:val="{DC64B110-7E45-4814-97AE-723C2F63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741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11"/>
      </w:numPr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11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11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1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11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11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2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20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20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11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11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5002"/>
    <w:pPr>
      <w:numPr>
        <w:ilvl w:val="3"/>
        <w:numId w:val="11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9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71FF9-04C9-49CA-B85E-8A5B0FAE9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19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1246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BORUS Yvane ADJOINT ADMI PRIN</cp:lastModifiedBy>
  <cp:revision>28</cp:revision>
  <cp:lastPrinted>2019-10-08T13:41:00Z</cp:lastPrinted>
  <dcterms:created xsi:type="dcterms:W3CDTF">2015-07-15T13:37:00Z</dcterms:created>
  <dcterms:modified xsi:type="dcterms:W3CDTF">2025-05-12T12:51:00Z</dcterms:modified>
</cp:coreProperties>
</file>